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866296" name="3aa2ab3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159771" name="3aa2ab30-a2a8-11f0-806c-53620ff5847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9412694" name="3f63dcc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8577423" name="3f63dcc0-a2a8-11f0-806c-53620ff5847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OG rechts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1079892" name="a7b8db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0377260" name="a7b8dbf0-a2ac-11f0-806c-53620ff5847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2980406" name="abb55d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4907038" name="abb55df0-a2ac-11f0-806c-53620ff5847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5161351" name="9abc29b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4802577" name="9abc29b0-a2ad-11f0-806c-53620ff5847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2140362" name="a0c7b59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7261835" name="a0c7b590-a2ad-11f0-806c-53620ff5847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